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26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张智慧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2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腧穴名解与临床应用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